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B3B0A" w14:textId="77777777" w:rsidR="00996189" w:rsidRDefault="00000000">
      <w:pPr>
        <w:pStyle w:val="Ttulo1"/>
        <w:jc w:val="center"/>
      </w:pPr>
      <w:r>
        <w:t>🧭 Plan de Acción – Modelo GROW</w:t>
      </w:r>
    </w:p>
    <w:p w14:paraId="4584DC54" w14:textId="77777777" w:rsidR="00996189" w:rsidRDefault="00000000">
      <w:pPr>
        <w:pStyle w:val="Ttulo2"/>
      </w:pPr>
      <w:r>
        <w:t>1. G – Objetivo (Goal)</w:t>
      </w:r>
    </w:p>
    <w:p w14:paraId="1505595C" w14:textId="7EEE73D1" w:rsidR="00996189" w:rsidRDefault="00000000">
      <w:r>
        <w:t>🎯 ¿Qué quieres lograr en este periodo?</w:t>
      </w:r>
      <w:r>
        <w:br/>
        <w:t>Define una meta clara, específica y medible.</w:t>
      </w:r>
      <w:r>
        <w:br/>
      </w:r>
      <w:proofErr w:type="spellStart"/>
      <w:r>
        <w:t>Ejemplo</w:t>
      </w:r>
      <w:proofErr w:type="spellEnd"/>
      <w:r>
        <w:t>: “</w:t>
      </w:r>
      <w:proofErr w:type="spellStart"/>
      <w:r>
        <w:t>Agendar</w:t>
      </w:r>
      <w:proofErr w:type="spellEnd"/>
      <w:r>
        <w:t xml:space="preserve"> 20 </w:t>
      </w:r>
      <w:proofErr w:type="spellStart"/>
      <w:r>
        <w:t>reuniones</w:t>
      </w:r>
      <w:proofErr w:type="spellEnd"/>
      <w:r>
        <w:t xml:space="preserve"> </w:t>
      </w:r>
      <w:proofErr w:type="spellStart"/>
      <w:r>
        <w:t>calificadas</w:t>
      </w:r>
      <w:proofErr w:type="spellEnd"/>
      <w:r>
        <w:t xml:space="preserve"> este mes”.</w:t>
      </w:r>
    </w:p>
    <w:p w14:paraId="0941E5E8" w14:textId="77777777" w:rsidR="00996189" w:rsidRDefault="00000000">
      <w:r>
        <w:t>Mi objetivo es:</w:t>
      </w:r>
      <w:r>
        <w:br/>
      </w:r>
      <w:r>
        <w:br/>
        <w:t>________________________________________________________</w:t>
      </w:r>
      <w:r>
        <w:br/>
      </w:r>
    </w:p>
    <w:p w14:paraId="401DB3B2" w14:textId="77777777" w:rsidR="00996189" w:rsidRDefault="00000000">
      <w:pPr>
        <w:pStyle w:val="Ttulo2"/>
      </w:pPr>
      <w:r>
        <w:t>2. R – Realidad (Reality)</w:t>
      </w:r>
    </w:p>
    <w:p w14:paraId="4E839944" w14:textId="77777777" w:rsidR="00996189" w:rsidRDefault="00000000">
      <w:r>
        <w:t>🔍 ¿Dónde estás hoy respecto a esa meta?</w:t>
      </w:r>
      <w:r>
        <w:br/>
        <w:t>Describe tu situación actual con sinceridad. ¿Qué estás haciendo bien? ¿Qué te ha faltado? ¿Cómo ha sido tu rendimiento reciente?</w:t>
      </w:r>
    </w:p>
    <w:p w14:paraId="04B0C68B" w14:textId="417F9418" w:rsidR="00541116" w:rsidRDefault="00000000">
      <w:proofErr w:type="spellStart"/>
      <w:r>
        <w:t>Actualmente</w:t>
      </w:r>
      <w:proofErr w:type="spellEnd"/>
      <w:r>
        <w:t>…</w:t>
      </w:r>
      <w:r>
        <w:br/>
      </w:r>
    </w:p>
    <w:p w14:paraId="7F3934C8" w14:textId="77777777" w:rsidR="00917C00" w:rsidRDefault="00917C00">
      <w:r>
        <w:t>- ________________________________________________________</w:t>
      </w:r>
      <w:r>
        <w:br/>
        <w:t>- ________________________________________________________</w:t>
      </w:r>
      <w:r>
        <w:br/>
        <w:t>- ________________________________________________________</w:t>
      </w:r>
    </w:p>
    <w:p w14:paraId="299BAB3C" w14:textId="50AAE267" w:rsidR="00996189" w:rsidRDefault="00917C00">
      <w:r>
        <w:t>- ________________________________________________________</w:t>
      </w:r>
      <w:r>
        <w:br/>
        <w:t>- ________________________________________________________</w:t>
      </w:r>
      <w:r>
        <w:br/>
        <w:t>- ________________________________________________________</w:t>
      </w:r>
      <w:r w:rsidR="00000000">
        <w:br/>
      </w:r>
    </w:p>
    <w:p w14:paraId="31D3C65B" w14:textId="77777777" w:rsidR="00541116" w:rsidRDefault="0054111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5404D4FE" w14:textId="7CF72F05" w:rsidR="00996189" w:rsidRDefault="00000000">
      <w:pPr>
        <w:pStyle w:val="Ttulo2"/>
      </w:pPr>
      <w:r>
        <w:lastRenderedPageBreak/>
        <w:t xml:space="preserve">3. O – </w:t>
      </w:r>
      <w:proofErr w:type="spellStart"/>
      <w:r>
        <w:t>Opciones</w:t>
      </w:r>
      <w:proofErr w:type="spellEnd"/>
      <w:r>
        <w:t xml:space="preserve">, </w:t>
      </w:r>
      <w:proofErr w:type="spellStart"/>
      <w:r>
        <w:t>Obstáculos</w:t>
      </w:r>
      <w:proofErr w:type="spellEnd"/>
      <w:r>
        <w:t xml:space="preserve">, </w:t>
      </w:r>
      <w:proofErr w:type="spellStart"/>
      <w:r>
        <w:t>Aliados</w:t>
      </w:r>
      <w:proofErr w:type="spellEnd"/>
      <w:r>
        <w:t xml:space="preserve"> (Options)</w:t>
      </w:r>
    </w:p>
    <w:p w14:paraId="586BF6F4" w14:textId="0D3232DD" w:rsidR="00996189" w:rsidRDefault="00000000">
      <w:r>
        <w:t>🧠 ¿Qué caminos tienes para lograr tu objetivo?</w:t>
      </w:r>
      <w:r>
        <w:br/>
        <w:t>Piensa en:</w:t>
      </w:r>
      <w:r>
        <w:br/>
        <w:t xml:space="preserve">- Opciones: Acciones </w:t>
      </w:r>
      <w:proofErr w:type="spellStart"/>
      <w:r>
        <w:t>concretas</w:t>
      </w:r>
      <w:proofErr w:type="spellEnd"/>
      <w:r>
        <w:t xml:space="preserve"> que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tomar</w:t>
      </w:r>
      <w:proofErr w:type="spellEnd"/>
      <w:r>
        <w:t>.</w:t>
      </w:r>
      <w:r>
        <w:br/>
        <w:t>- Obstáculos: Qué podría dificultarlo y cómo podrías superarlo.</w:t>
      </w:r>
      <w:r>
        <w:br/>
        <w:t>- Aliados: ¿Quién puede ayudarte, apoyarte, abrirte puertas?</w:t>
      </w:r>
    </w:p>
    <w:p w14:paraId="6CC0C4BC" w14:textId="77777777" w:rsidR="00541116" w:rsidRDefault="00000000">
      <w:proofErr w:type="spellStart"/>
      <w:r>
        <w:t>Opciones</w:t>
      </w:r>
      <w:proofErr w:type="spellEnd"/>
      <w:r>
        <w:t xml:space="preserve"> </w:t>
      </w:r>
      <w:r w:rsidR="00541116">
        <w:t xml:space="preserve">/ ideas </w:t>
      </w:r>
      <w:r>
        <w:t xml:space="preserve">que </w:t>
      </w:r>
      <w:proofErr w:type="spellStart"/>
      <w:r>
        <w:t>tengo</w:t>
      </w:r>
      <w:proofErr w:type="spellEnd"/>
      <w:r>
        <w:t>:</w:t>
      </w:r>
    </w:p>
    <w:p w14:paraId="0329DD04" w14:textId="77777777" w:rsidR="00541116" w:rsidRDefault="00000000">
      <w:r>
        <w:br/>
        <w:t>________________________________________________________</w:t>
      </w:r>
      <w:r>
        <w:br/>
      </w:r>
      <w:r>
        <w:br/>
      </w:r>
    </w:p>
    <w:p w14:paraId="2F0140E3" w14:textId="77777777" w:rsidR="00541116" w:rsidRDefault="00000000">
      <w:proofErr w:type="spellStart"/>
      <w:r>
        <w:t>Oportunidades</w:t>
      </w:r>
      <w:proofErr w:type="spellEnd"/>
      <w:r>
        <w:t xml:space="preserve"> que </w:t>
      </w:r>
      <w:proofErr w:type="spellStart"/>
      <w:r>
        <w:t>veo</w:t>
      </w:r>
      <w:proofErr w:type="spellEnd"/>
      <w:r>
        <w:t>:</w:t>
      </w:r>
      <w:r>
        <w:br/>
      </w:r>
    </w:p>
    <w:p w14:paraId="02997BAB" w14:textId="77777777" w:rsidR="00541116" w:rsidRDefault="00000000">
      <w:r>
        <w:t>________________________________________________________</w:t>
      </w:r>
      <w:r>
        <w:br/>
      </w:r>
      <w:r>
        <w:br/>
      </w:r>
      <w:proofErr w:type="spellStart"/>
      <w:r>
        <w:t>Obstáculos</w:t>
      </w:r>
      <w:proofErr w:type="spellEnd"/>
      <w:r>
        <w:t xml:space="preserve"> </w:t>
      </w:r>
      <w:proofErr w:type="spellStart"/>
      <w:r>
        <w:t>posibles</w:t>
      </w:r>
      <w:proofErr w:type="spellEnd"/>
      <w:r>
        <w:t>:</w:t>
      </w:r>
      <w:r>
        <w:br/>
      </w:r>
    </w:p>
    <w:p w14:paraId="4984244E" w14:textId="77777777" w:rsidR="00541116" w:rsidRDefault="00000000">
      <w:r>
        <w:t>________________________________________________________</w:t>
      </w:r>
      <w:r>
        <w:br/>
      </w:r>
      <w:r>
        <w:br/>
      </w:r>
      <w:proofErr w:type="spellStart"/>
      <w:r>
        <w:t>Aliados</w:t>
      </w:r>
      <w:proofErr w:type="spellEnd"/>
      <w:r>
        <w:t xml:space="preserve"> clave:</w:t>
      </w:r>
      <w:r>
        <w:br/>
      </w:r>
    </w:p>
    <w:p w14:paraId="40EDD0F2" w14:textId="552A0EBC" w:rsidR="00996189" w:rsidRDefault="00000000">
      <w:r>
        <w:t>________________________________________________________</w:t>
      </w:r>
      <w:r>
        <w:br/>
      </w:r>
    </w:p>
    <w:p w14:paraId="3BDF09BC" w14:textId="77777777" w:rsidR="00541116" w:rsidRDefault="0054111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7E75B9BD" w14:textId="6D71A54A" w:rsidR="00996189" w:rsidRDefault="00000000">
      <w:pPr>
        <w:pStyle w:val="Ttulo2"/>
      </w:pPr>
      <w:r>
        <w:lastRenderedPageBreak/>
        <w:t>4. W – Plan y Compromiso (Will)</w:t>
      </w:r>
    </w:p>
    <w:p w14:paraId="05638219" w14:textId="77777777" w:rsidR="00996189" w:rsidRDefault="00000000">
      <w:r>
        <w:t>✅ ¿Qué vas a hacer exactamente? ¿Cuándo y cómo?</w:t>
      </w:r>
      <w:r>
        <w:br/>
        <w:t>Decide qué acciones tomarás, con fechas concretas y tu compromiso personal para cumplirlas.</w:t>
      </w:r>
    </w:p>
    <w:p w14:paraId="71641D9C" w14:textId="77777777" w:rsidR="00541116" w:rsidRDefault="00000000">
      <w:r>
        <w:t>Mis compromisos concretos son:</w:t>
      </w:r>
      <w:r>
        <w:br/>
        <w:t>- ________________________________________________________</w:t>
      </w:r>
      <w:r>
        <w:br/>
        <w:t>- ________________________________________________________</w:t>
      </w:r>
      <w:r>
        <w:br/>
        <w:t>- ________________________________________________________</w:t>
      </w:r>
      <w:r>
        <w:br/>
      </w:r>
      <w:r>
        <w:br/>
      </w:r>
    </w:p>
    <w:p w14:paraId="5582A4EA" w14:textId="768542E4" w:rsidR="00996189" w:rsidRDefault="00000000">
      <w:proofErr w:type="spellStart"/>
      <w:r>
        <w:t>Inicio</w:t>
      </w:r>
      <w:proofErr w:type="spellEnd"/>
      <w:r>
        <w:t>: ____________________</w:t>
      </w:r>
      <w:r>
        <w:br/>
      </w:r>
      <w:r>
        <w:br/>
      </w:r>
      <w:proofErr w:type="spellStart"/>
      <w:r>
        <w:t>Fecha</w:t>
      </w:r>
      <w:proofErr w:type="spellEnd"/>
      <w:r>
        <w:t xml:space="preserve"> de revisión o seguimiento: ____________________</w:t>
      </w:r>
      <w:r>
        <w:br/>
      </w:r>
      <w:r>
        <w:br/>
        <w:t>Firma (opcional): _________________________________</w:t>
      </w:r>
    </w:p>
    <w:sectPr w:rsidR="0099618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74482579">
    <w:abstractNumId w:val="8"/>
  </w:num>
  <w:num w:numId="2" w16cid:durableId="2131899247">
    <w:abstractNumId w:val="6"/>
  </w:num>
  <w:num w:numId="3" w16cid:durableId="703561001">
    <w:abstractNumId w:val="5"/>
  </w:num>
  <w:num w:numId="4" w16cid:durableId="1991523385">
    <w:abstractNumId w:val="4"/>
  </w:num>
  <w:num w:numId="5" w16cid:durableId="1794052860">
    <w:abstractNumId w:val="7"/>
  </w:num>
  <w:num w:numId="6" w16cid:durableId="1663509265">
    <w:abstractNumId w:val="3"/>
  </w:num>
  <w:num w:numId="7" w16cid:durableId="636230349">
    <w:abstractNumId w:val="2"/>
  </w:num>
  <w:num w:numId="8" w16cid:durableId="27266322">
    <w:abstractNumId w:val="1"/>
  </w:num>
  <w:num w:numId="9" w16cid:durableId="173126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105C"/>
    <w:rsid w:val="0015074B"/>
    <w:rsid w:val="0029639D"/>
    <w:rsid w:val="00326F90"/>
    <w:rsid w:val="00541116"/>
    <w:rsid w:val="00917C00"/>
    <w:rsid w:val="00996189"/>
    <w:rsid w:val="00AA1D8D"/>
    <w:rsid w:val="00AB3902"/>
    <w:rsid w:val="00B47730"/>
    <w:rsid w:val="00CB0664"/>
    <w:rsid w:val="00EA705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F5DB6"/>
  <w14:defaultImageDpi w14:val="300"/>
  <w15:docId w15:val="{8A76576F-4DA6-6243-A8B3-503A6021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215</Words>
  <Characters>1747</Characters>
  <Application>Microsoft Office Word</Application>
  <DocSecurity>0</DocSecurity>
  <Lines>75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Coach4Sales</dc:creator>
  <cp:keywords/>
  <dc:description>Coach4Sales</dc:description>
  <cp:lastModifiedBy>ALEXANDRA ARANGO PAREDES</cp:lastModifiedBy>
  <cp:revision>4</cp:revision>
  <dcterms:created xsi:type="dcterms:W3CDTF">2025-04-10T03:26:00Z</dcterms:created>
  <dcterms:modified xsi:type="dcterms:W3CDTF">2025-04-10T03:28:00Z</dcterms:modified>
  <cp:category/>
</cp:coreProperties>
</file>